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D8864" w14:textId="29741B3F" w:rsidR="00267EAC" w:rsidRPr="006858EF" w:rsidRDefault="00267EAC">
      <w:pPr>
        <w:pStyle w:val="Nagwek2"/>
        <w:spacing w:line="240" w:lineRule="atLeast"/>
        <w:jc w:val="right"/>
        <w:rPr>
          <w:rFonts w:ascii="Calibri" w:hAnsi="Calibri" w:cs="Arial"/>
          <w:bCs/>
          <w:i/>
          <w:color w:val="FF0000"/>
          <w:sz w:val="20"/>
        </w:rPr>
      </w:pPr>
      <w:r>
        <w:rPr>
          <w:rFonts w:ascii="Calibri" w:hAnsi="Calibri" w:cs="Arial"/>
          <w:b/>
          <w:i/>
          <w:sz w:val="20"/>
        </w:rPr>
        <w:t>Załącznik nr 2 do SWZ</w:t>
      </w:r>
      <w:r w:rsidR="006858EF">
        <w:rPr>
          <w:rFonts w:ascii="Calibri" w:hAnsi="Calibri" w:cs="Arial"/>
          <w:bCs/>
          <w:i/>
          <w:color w:val="FF0000"/>
          <w:sz w:val="20"/>
        </w:rPr>
        <w:t xml:space="preserve"> – składany wraz z ofertą</w:t>
      </w:r>
    </w:p>
    <w:p w14:paraId="511633C0" w14:textId="77777777" w:rsidR="00267EAC" w:rsidRDefault="00267EAC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5BCC3B45" w14:textId="77777777" w:rsidR="00267EAC" w:rsidRDefault="00267EAC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450A9CD5" w14:textId="77777777" w:rsidR="00267EAC" w:rsidRDefault="00267EAC"/>
    <w:p w14:paraId="432F7E41" w14:textId="77777777" w:rsidR="00267EAC" w:rsidRDefault="00267EAC">
      <w:pPr>
        <w:pStyle w:val="Nagwek2"/>
        <w:spacing w:line="240" w:lineRule="atLeast"/>
        <w:rPr>
          <w:rFonts w:ascii="Tahoma" w:hAnsi="Tahoma" w:cs="Tahoma"/>
          <w:b/>
          <w:sz w:val="16"/>
          <w:szCs w:val="16"/>
        </w:rPr>
      </w:pPr>
    </w:p>
    <w:p w14:paraId="100B6C84" w14:textId="77777777" w:rsidR="00267EAC" w:rsidRDefault="00267EAC"/>
    <w:p w14:paraId="214EC2D2" w14:textId="77777777" w:rsidR="00377923" w:rsidRDefault="00377923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</w:p>
    <w:p w14:paraId="6594B4F9" w14:textId="77777777" w:rsidR="00267EAC" w:rsidRDefault="00267EAC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14EFA7A0" w14:textId="77777777" w:rsidR="00267EAC" w:rsidRDefault="00267EAC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Gmina Osielsko </w:t>
      </w:r>
    </w:p>
    <w:p w14:paraId="48FE5F92" w14:textId="77777777" w:rsidR="00267EAC" w:rsidRDefault="00267EAC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>ul. Szosa Gdańska 55A</w:t>
      </w:r>
    </w:p>
    <w:p w14:paraId="61A53197" w14:textId="77777777" w:rsidR="00267EAC" w:rsidRDefault="00267EAC">
      <w:pPr>
        <w:spacing w:line="360" w:lineRule="auto"/>
        <w:ind w:left="552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86-031 Osielsko </w:t>
      </w:r>
    </w:p>
    <w:p w14:paraId="196C479F" w14:textId="77777777" w:rsidR="00267EAC" w:rsidRDefault="00267EAC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6A046977" w14:textId="77777777" w:rsidR="00267EAC" w:rsidRDefault="00267EAC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464ED7BE" w14:textId="77777777" w:rsidR="00267EAC" w:rsidRDefault="00267EAC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59B761DF" w14:textId="77777777" w:rsidR="00267EAC" w:rsidRDefault="00267EAC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6B329DA6" w14:textId="77777777" w:rsidR="00267EAC" w:rsidRDefault="00267EAC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0FD6C9E4" w14:textId="77777777" w:rsidR="00267EAC" w:rsidRDefault="00267EAC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3E0BE88D" w14:textId="77777777" w:rsidR="00267EAC" w:rsidRDefault="00267EAC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69E52FF4" w14:textId="77777777" w:rsidR="00267EAC" w:rsidRDefault="00267EAC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186D8F77" w14:textId="77777777" w:rsidR="00267EAC" w:rsidRDefault="00267EAC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3E258A51" w14:textId="77777777" w:rsidR="00267EAC" w:rsidRDefault="00267EAC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41382735" w14:textId="77777777" w:rsidR="00267EAC" w:rsidRDefault="00267EAC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2244F7AB" w14:textId="77777777" w:rsidR="00267EAC" w:rsidRDefault="00267EAC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4ADE25AD" w14:textId="77777777" w:rsidR="00267EAC" w:rsidRDefault="00267EAC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47582D6C" w14:textId="77777777" w:rsidR="00267EAC" w:rsidRDefault="00267EAC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1CD35E54" w14:textId="77777777" w:rsidR="00267EAC" w:rsidRDefault="00267EAC">
      <w:pPr>
        <w:rPr>
          <w:rFonts w:ascii="Arial" w:hAnsi="Arial" w:cs="Arial"/>
          <w:sz w:val="10"/>
          <w:szCs w:val="10"/>
        </w:rPr>
      </w:pPr>
    </w:p>
    <w:p w14:paraId="73D68B0A" w14:textId="77777777" w:rsidR="00267EAC" w:rsidRDefault="00267EAC">
      <w:pPr>
        <w:pStyle w:val="Tekstpodstawowy"/>
        <w:spacing w:line="240" w:lineRule="atLeast"/>
        <w:ind w:left="36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</w:t>
      </w:r>
    </w:p>
    <w:p w14:paraId="08A0E643" w14:textId="77777777" w:rsidR="00267EAC" w:rsidRDefault="00267EAC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Oświadczenie wykonawcy </w:t>
      </w:r>
      <w:r>
        <w:rPr>
          <w:rFonts w:ascii="Calibri" w:hAnsi="Calibri" w:cs="Arial"/>
          <w:b/>
          <w:sz w:val="22"/>
          <w:szCs w:val="22"/>
          <w:u w:val="single"/>
        </w:rPr>
        <w:t>o spełnianiu warunków udziału w postępowaniu</w:t>
      </w:r>
    </w:p>
    <w:p w14:paraId="27B82D0C" w14:textId="483762A1" w:rsidR="00A52BD9" w:rsidRDefault="00267EAC" w:rsidP="00A52BD9">
      <w:pPr>
        <w:spacing w:line="360" w:lineRule="auto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składane na podstawie art. 125 ust. 1 ustawy z dnia 11 września 2019 r. - Prawo zamówień publicznych (Dz. U. z 20</w:t>
      </w:r>
      <w:r w:rsidR="008E51BE">
        <w:rPr>
          <w:rFonts w:ascii="Calibri" w:hAnsi="Calibri" w:cs="Arial"/>
          <w:b/>
          <w:sz w:val="22"/>
          <w:szCs w:val="22"/>
        </w:rPr>
        <w:t>2</w:t>
      </w:r>
      <w:r w:rsidR="00951518">
        <w:rPr>
          <w:rFonts w:ascii="Calibri" w:hAnsi="Calibri" w:cs="Arial"/>
          <w:b/>
          <w:sz w:val="22"/>
          <w:szCs w:val="22"/>
        </w:rPr>
        <w:t>4</w:t>
      </w:r>
      <w:r w:rsidR="00F34F29">
        <w:rPr>
          <w:rFonts w:ascii="Calibri" w:hAnsi="Calibri" w:cs="Arial"/>
          <w:b/>
          <w:sz w:val="22"/>
          <w:szCs w:val="22"/>
        </w:rPr>
        <w:t xml:space="preserve"> r. poz. </w:t>
      </w:r>
      <w:r w:rsidR="00951518">
        <w:rPr>
          <w:rFonts w:ascii="Calibri" w:hAnsi="Calibri" w:cs="Arial"/>
          <w:b/>
          <w:sz w:val="22"/>
          <w:szCs w:val="22"/>
        </w:rPr>
        <w:t>1320</w:t>
      </w:r>
      <w:r w:rsidR="00591B5E">
        <w:rPr>
          <w:rFonts w:ascii="Calibri" w:hAnsi="Calibri" w:cs="Arial"/>
          <w:b/>
          <w:sz w:val="22"/>
          <w:szCs w:val="22"/>
        </w:rPr>
        <w:t xml:space="preserve"> ze zm.</w:t>
      </w:r>
      <w:r>
        <w:rPr>
          <w:rFonts w:ascii="Calibri" w:hAnsi="Calibri" w:cs="Arial"/>
          <w:b/>
          <w:sz w:val="22"/>
          <w:szCs w:val="22"/>
        </w:rPr>
        <w:t>) w postępowaniu o udzie</w:t>
      </w:r>
      <w:r w:rsidR="007E1ED4">
        <w:rPr>
          <w:rFonts w:ascii="Calibri" w:hAnsi="Calibri" w:cs="Arial"/>
          <w:b/>
          <w:sz w:val="22"/>
          <w:szCs w:val="22"/>
        </w:rPr>
        <w:t xml:space="preserve">lenie zamówienia publicznego </w:t>
      </w:r>
      <w:r w:rsidR="00596E31" w:rsidRPr="00596E31">
        <w:rPr>
          <w:rFonts w:ascii="Calibri" w:hAnsi="Calibri" w:cs="Tahoma"/>
          <w:b/>
          <w:sz w:val="22"/>
          <w:szCs w:val="22"/>
        </w:rPr>
        <w:t xml:space="preserve">na </w:t>
      </w:r>
      <w:r w:rsidR="00A52BD9" w:rsidRPr="00A52BD9">
        <w:rPr>
          <w:rFonts w:ascii="Calibri" w:hAnsi="Calibri" w:cs="Tahoma"/>
          <w:b/>
          <w:sz w:val="22"/>
          <w:szCs w:val="22"/>
        </w:rPr>
        <w:t>świadczenie usług polegających na zapewnieniu całodobowej opieki weterynaryjnej na terenie Gminy Osielsko w 202</w:t>
      </w:r>
      <w:r w:rsidR="00591B5E">
        <w:rPr>
          <w:rFonts w:ascii="Calibri" w:hAnsi="Calibri" w:cs="Tahoma"/>
          <w:b/>
          <w:sz w:val="22"/>
          <w:szCs w:val="22"/>
        </w:rPr>
        <w:t>6</w:t>
      </w:r>
      <w:r w:rsidR="00A52BD9" w:rsidRPr="00A52BD9">
        <w:rPr>
          <w:rFonts w:ascii="Calibri" w:hAnsi="Calibri" w:cs="Tahoma"/>
          <w:b/>
          <w:sz w:val="22"/>
          <w:szCs w:val="22"/>
        </w:rPr>
        <w:t xml:space="preserve"> r.</w:t>
      </w:r>
    </w:p>
    <w:p w14:paraId="0F4B0D2B" w14:textId="2D1309A7" w:rsidR="00267EAC" w:rsidRDefault="00267EAC" w:rsidP="00A52BD9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Oznaczenie sprawy: IiZP.271.</w:t>
      </w:r>
      <w:r w:rsidR="00660191">
        <w:rPr>
          <w:rFonts w:ascii="Calibri" w:hAnsi="Calibri" w:cs="Arial"/>
          <w:b/>
          <w:sz w:val="22"/>
          <w:szCs w:val="22"/>
        </w:rPr>
        <w:t>U</w:t>
      </w:r>
      <w:r>
        <w:rPr>
          <w:rFonts w:ascii="Calibri" w:hAnsi="Calibri" w:cs="Arial"/>
          <w:b/>
          <w:sz w:val="22"/>
          <w:szCs w:val="22"/>
        </w:rPr>
        <w:t>.</w:t>
      </w:r>
      <w:r w:rsidR="00591B5E">
        <w:rPr>
          <w:rFonts w:ascii="Calibri" w:hAnsi="Calibri" w:cs="Arial"/>
          <w:b/>
          <w:sz w:val="22"/>
          <w:szCs w:val="22"/>
        </w:rPr>
        <w:t>1</w:t>
      </w:r>
      <w:r w:rsidR="009F2CD2">
        <w:rPr>
          <w:rFonts w:ascii="Calibri" w:hAnsi="Calibri" w:cs="Arial"/>
          <w:b/>
          <w:sz w:val="22"/>
          <w:szCs w:val="22"/>
        </w:rPr>
        <w:t>6</w:t>
      </w:r>
      <w:r>
        <w:rPr>
          <w:rFonts w:ascii="Calibri" w:hAnsi="Calibri" w:cs="Arial"/>
          <w:b/>
          <w:sz w:val="22"/>
          <w:szCs w:val="22"/>
        </w:rPr>
        <w:t>.202</w:t>
      </w:r>
      <w:r w:rsidR="00951518">
        <w:rPr>
          <w:rFonts w:ascii="Calibri" w:hAnsi="Calibri" w:cs="Arial"/>
          <w:b/>
          <w:sz w:val="22"/>
          <w:szCs w:val="22"/>
        </w:rPr>
        <w:t>5</w:t>
      </w:r>
    </w:p>
    <w:p w14:paraId="4D44D4A8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649F070C" w14:textId="77777777" w:rsidR="00267EAC" w:rsidRDefault="00267EAC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Ja, niżej podpisany oświadczam, co następuje:</w:t>
      </w:r>
    </w:p>
    <w:p w14:paraId="43DE4547" w14:textId="77777777" w:rsidR="00267EAC" w:rsidRDefault="00267EAC">
      <w:pPr>
        <w:spacing w:line="360" w:lineRule="auto"/>
        <w:ind w:firstLine="709"/>
        <w:jc w:val="both"/>
        <w:rPr>
          <w:rFonts w:ascii="Calibri" w:hAnsi="Calibri" w:cs="Arial"/>
          <w:sz w:val="21"/>
          <w:szCs w:val="21"/>
        </w:rPr>
      </w:pPr>
    </w:p>
    <w:p w14:paraId="4114A08A" w14:textId="77777777" w:rsidR="00267EAC" w:rsidRDefault="00267EAC">
      <w:pPr>
        <w:pStyle w:val="Akapitzlist2"/>
        <w:numPr>
          <w:ilvl w:val="0"/>
          <w:numId w:val="12"/>
        </w:numPr>
        <w:shd w:val="clear" w:color="auto" w:fill="BFBFBF"/>
        <w:spacing w:after="0" w:line="360" w:lineRule="auto"/>
        <w:ind w:left="400" w:hanging="400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INFORMACJA DOTYCZĄCA WYKONAWCY:</w:t>
      </w:r>
    </w:p>
    <w:p w14:paraId="4F5FAF9D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24E0FFF1" w14:textId="77777777" w:rsidR="00267EAC" w:rsidRDefault="00267EAC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spełniam/y warunki udziału w postępowaniu określone przez zamawiającego w  Części IV ust. 3 SWZ</w:t>
      </w:r>
    </w:p>
    <w:p w14:paraId="66C77539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0CE90026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………….………. r. </w:t>
      </w:r>
    </w:p>
    <w:p w14:paraId="61B76F9E" w14:textId="77777777" w:rsidR="00596E31" w:rsidRDefault="00267EAC" w:rsidP="00596E31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 </w:t>
      </w:r>
    </w:p>
    <w:p w14:paraId="5541FAFB" w14:textId="77777777" w:rsidR="00377923" w:rsidRDefault="00377923" w:rsidP="00596E31">
      <w:pPr>
        <w:spacing w:line="360" w:lineRule="auto"/>
        <w:jc w:val="both"/>
        <w:rPr>
          <w:rFonts w:ascii="Calibri" w:hAnsi="Calibri" w:cs="Arial"/>
        </w:rPr>
      </w:pPr>
    </w:p>
    <w:p w14:paraId="5F464F51" w14:textId="77777777" w:rsidR="00377923" w:rsidRDefault="00377923" w:rsidP="00596E31">
      <w:pPr>
        <w:spacing w:line="360" w:lineRule="auto"/>
        <w:jc w:val="both"/>
        <w:rPr>
          <w:rFonts w:ascii="Calibri" w:hAnsi="Calibri" w:cs="Arial"/>
        </w:rPr>
      </w:pPr>
    </w:p>
    <w:p w14:paraId="275DB1FD" w14:textId="77777777" w:rsidR="00596E31" w:rsidRDefault="00596E31" w:rsidP="00596E31">
      <w:pPr>
        <w:spacing w:line="360" w:lineRule="auto"/>
        <w:jc w:val="both"/>
        <w:rPr>
          <w:rFonts w:ascii="Calibri" w:hAnsi="Calibri" w:cs="Arial"/>
        </w:rPr>
      </w:pPr>
    </w:p>
    <w:p w14:paraId="50820F66" w14:textId="77777777" w:rsidR="00267EAC" w:rsidRDefault="00267EAC" w:rsidP="00AE68C3">
      <w:pPr>
        <w:pStyle w:val="Tekstpodstawowy"/>
        <w:rPr>
          <w:rFonts w:ascii="Arial" w:hAnsi="Arial" w:cs="Arial"/>
          <w:i/>
        </w:rPr>
      </w:pPr>
    </w:p>
    <w:p w14:paraId="2895A9C0" w14:textId="77777777" w:rsidR="00267EAC" w:rsidRDefault="00267EAC">
      <w:pPr>
        <w:pStyle w:val="Akapitzlist2"/>
        <w:numPr>
          <w:ilvl w:val="0"/>
          <w:numId w:val="12"/>
        </w:numPr>
        <w:shd w:val="clear" w:color="auto" w:fill="BFBFBF"/>
        <w:spacing w:line="360" w:lineRule="auto"/>
        <w:ind w:left="400" w:hanging="400"/>
        <w:jc w:val="both"/>
        <w:rPr>
          <w:rFonts w:cs="Arial"/>
          <w:sz w:val="21"/>
          <w:szCs w:val="21"/>
        </w:rPr>
      </w:pPr>
      <w:r>
        <w:rPr>
          <w:rFonts w:cs="Arial"/>
          <w:b/>
          <w:sz w:val="21"/>
          <w:szCs w:val="21"/>
        </w:rPr>
        <w:t>INFORMACJA W ZWIĄZKU Z POLEGANIEM NA ZASOBACH INNYCH PODMIOTÓW</w:t>
      </w:r>
      <w:r>
        <w:rPr>
          <w:rFonts w:cs="Arial"/>
          <w:sz w:val="21"/>
          <w:szCs w:val="21"/>
        </w:rPr>
        <w:t xml:space="preserve">: </w:t>
      </w:r>
    </w:p>
    <w:p w14:paraId="109E0198" w14:textId="00ED18C4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2"/>
          <w:szCs w:val="22"/>
        </w:rPr>
        <w:t>Oświadczam, że w celu wykazania spełniania warunków udziału w postępowaniu, określonych przez zamawiającego w Części IV ust. 3 SWZ polegam na zasobach następującego/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podmiotu/ów:</w:t>
      </w:r>
      <w:r>
        <w:rPr>
          <w:rFonts w:ascii="Calibri" w:hAnsi="Calibri" w:cs="Arial"/>
          <w:sz w:val="21"/>
          <w:szCs w:val="21"/>
        </w:rPr>
        <w:t xml:space="preserve"> ………………………………………………………………………...………………</w:t>
      </w:r>
    </w:p>
    <w:p w14:paraId="18AFEBB4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1"/>
          <w:szCs w:val="21"/>
        </w:rPr>
        <w:t>…………………………………………………………………………………………</w:t>
      </w:r>
    </w:p>
    <w:p w14:paraId="2FF216CF" w14:textId="77777777" w:rsidR="00267EAC" w:rsidRDefault="00267EAC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1"/>
          <w:szCs w:val="21"/>
        </w:rPr>
        <w:t xml:space="preserve">…….…………………………………………………………………………………., </w:t>
      </w:r>
      <w:r>
        <w:rPr>
          <w:rFonts w:ascii="Calibri" w:hAnsi="Calibri" w:cs="Arial"/>
          <w:sz w:val="22"/>
          <w:szCs w:val="22"/>
        </w:rPr>
        <w:t>w następującym zakresie:</w:t>
      </w:r>
    </w:p>
    <w:p w14:paraId="7561C270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1"/>
          <w:szCs w:val="21"/>
        </w:rPr>
        <w:t xml:space="preserve"> ………………………………………………………………………….</w:t>
      </w:r>
    </w:p>
    <w:p w14:paraId="426D2837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1"/>
          <w:szCs w:val="21"/>
        </w:rPr>
        <w:t xml:space="preserve">…………………………………………………………………………… </w:t>
      </w:r>
      <w:r>
        <w:rPr>
          <w:rFonts w:ascii="Calibri" w:hAnsi="Calibri" w:cs="Arial"/>
          <w:i/>
          <w:sz w:val="16"/>
          <w:szCs w:val="16"/>
        </w:rPr>
        <w:t xml:space="preserve">(wskazać podmiot i określić odpowiedni zakres dla wskazanego podmiotu tj. zdolności techniczne lub zawodowe, sytuacja finansowa lub ekonomiczna,). </w:t>
      </w:r>
    </w:p>
    <w:p w14:paraId="70ACA49D" w14:textId="77777777" w:rsidR="00267EAC" w:rsidRDefault="00267EA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A3404B0" w14:textId="77777777" w:rsidR="00267EAC" w:rsidRDefault="00267EA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8A48BE9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4B98376B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</w:t>
      </w:r>
      <w:r w:rsidR="009177C5">
        <w:rPr>
          <w:rFonts w:ascii="Calibri" w:hAnsi="Calibri" w:cs="Arial"/>
        </w:rPr>
        <w:t xml:space="preserve">                           </w:t>
      </w:r>
      <w:r>
        <w:rPr>
          <w:rFonts w:ascii="Calibri" w:hAnsi="Calibri" w:cs="Arial"/>
        </w:rPr>
        <w:t xml:space="preserve">  </w:t>
      </w:r>
    </w:p>
    <w:p w14:paraId="2992F28B" w14:textId="77777777" w:rsidR="00267EAC" w:rsidRDefault="00267EAC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56F7CD7" w14:textId="77777777" w:rsidR="00267EAC" w:rsidRDefault="00267EAC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114FC61" w14:textId="77777777" w:rsidR="00267EAC" w:rsidRDefault="00267EAC">
      <w:pPr>
        <w:pStyle w:val="Akapitzlist2"/>
        <w:numPr>
          <w:ilvl w:val="0"/>
          <w:numId w:val="12"/>
        </w:numPr>
        <w:shd w:val="clear" w:color="auto" w:fill="BFBFBF"/>
        <w:spacing w:after="0" w:line="360" w:lineRule="auto"/>
        <w:ind w:left="400" w:hanging="400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OŚWIADCZENIE DOTYCZĄCE PODANYCH INFORMACJI:</w:t>
      </w:r>
    </w:p>
    <w:p w14:paraId="3D22D886" w14:textId="77777777" w:rsidR="00267EAC" w:rsidRDefault="00267EA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CD96ADC" w14:textId="77777777" w:rsidR="00267EAC" w:rsidRDefault="00267EAC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Arial"/>
          <w:sz w:val="22"/>
          <w:szCs w:val="22"/>
        </w:rPr>
        <w:br/>
        <w:t>i zgodne z prawdą oraz zostały przedstawione z pełną świadomością konsekwencji wprowadzenia zamawiającego w błąd przy przedstawianiu informacji w tym konsekwencji wykluczenia Wykonawcy.</w:t>
      </w:r>
    </w:p>
    <w:p w14:paraId="3BE5867D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</w:p>
    <w:p w14:paraId="6F6539F5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</w:p>
    <w:p w14:paraId="196D4FF6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11A14FD6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</w:p>
    <w:p w14:paraId="74807272" w14:textId="77777777" w:rsidR="00F034AE" w:rsidRDefault="00F034AE">
      <w:pPr>
        <w:spacing w:line="360" w:lineRule="auto"/>
        <w:jc w:val="both"/>
        <w:rPr>
          <w:rFonts w:ascii="Calibri" w:hAnsi="Calibri" w:cs="Arial"/>
        </w:rPr>
      </w:pPr>
    </w:p>
    <w:p w14:paraId="7EB377F8" w14:textId="77777777" w:rsidR="00F034AE" w:rsidRDefault="00F034AE">
      <w:pPr>
        <w:spacing w:line="360" w:lineRule="auto"/>
        <w:jc w:val="both"/>
        <w:rPr>
          <w:rFonts w:ascii="Calibri" w:hAnsi="Calibri" w:cs="Arial"/>
        </w:rPr>
      </w:pPr>
    </w:p>
    <w:p w14:paraId="460E6F56" w14:textId="77777777" w:rsidR="00F034AE" w:rsidRDefault="00F034AE">
      <w:pPr>
        <w:spacing w:line="360" w:lineRule="auto"/>
        <w:jc w:val="both"/>
        <w:rPr>
          <w:rFonts w:ascii="Calibri" w:hAnsi="Calibri" w:cs="Arial"/>
        </w:rPr>
      </w:pPr>
    </w:p>
    <w:p w14:paraId="32D21507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</w:t>
      </w:r>
      <w:r w:rsidR="009177C5">
        <w:rPr>
          <w:rFonts w:ascii="Calibri" w:hAnsi="Calibri" w:cs="Arial"/>
        </w:rPr>
        <w:t xml:space="preserve">                      </w:t>
      </w:r>
      <w:r>
        <w:rPr>
          <w:rFonts w:ascii="Calibri" w:hAnsi="Calibri" w:cs="Arial"/>
        </w:rPr>
        <w:t xml:space="preserve"> …………………………………………</w:t>
      </w:r>
    </w:p>
    <w:p w14:paraId="407D7EC4" w14:textId="77777777" w:rsidR="00267EAC" w:rsidRDefault="00267EAC">
      <w:pPr>
        <w:spacing w:line="360" w:lineRule="auto"/>
        <w:jc w:val="both"/>
        <w:rPr>
          <w:rFonts w:ascii="Arial" w:hAnsi="Arial" w:cs="Arial"/>
        </w:rPr>
      </w:pPr>
      <w:r>
        <w:rPr>
          <w:rFonts w:ascii="Calibri" w:hAnsi="Calibri" w:cs="Arial"/>
          <w:i/>
          <w:sz w:val="16"/>
          <w:szCs w:val="16"/>
        </w:rPr>
        <w:t xml:space="preserve">                                                                                                                                      </w:t>
      </w:r>
      <w:r w:rsidR="009177C5">
        <w:rPr>
          <w:rFonts w:ascii="Calibri" w:hAnsi="Calibri" w:cs="Arial"/>
          <w:i/>
          <w:sz w:val="16"/>
          <w:szCs w:val="16"/>
        </w:rPr>
        <w:t xml:space="preserve">                         </w:t>
      </w:r>
      <w:r w:rsidR="00951518">
        <w:rPr>
          <w:rFonts w:ascii="Calibri" w:hAnsi="Calibri" w:cs="Arial"/>
          <w:i/>
          <w:sz w:val="16"/>
          <w:szCs w:val="16"/>
        </w:rPr>
        <w:t xml:space="preserve">                                </w:t>
      </w:r>
      <w:r w:rsidR="009177C5">
        <w:rPr>
          <w:rFonts w:ascii="Calibri" w:hAnsi="Calibri" w:cs="Arial"/>
          <w:i/>
          <w:sz w:val="16"/>
          <w:szCs w:val="16"/>
        </w:rPr>
        <w:t xml:space="preserve">     </w:t>
      </w:r>
      <w:r>
        <w:rPr>
          <w:rFonts w:ascii="Calibri" w:hAnsi="Calibri" w:cs="Arial"/>
          <w:i/>
          <w:sz w:val="16"/>
          <w:szCs w:val="16"/>
        </w:rPr>
        <w:t xml:space="preserve">      (podpis)</w:t>
      </w:r>
    </w:p>
    <w:p w14:paraId="2974FB26" w14:textId="77777777" w:rsidR="00267EAC" w:rsidRDefault="00267EAC">
      <w:pPr>
        <w:spacing w:line="360" w:lineRule="auto"/>
        <w:jc w:val="both"/>
        <w:rPr>
          <w:rFonts w:ascii="Arial" w:hAnsi="Arial" w:cs="Arial"/>
        </w:rPr>
      </w:pPr>
    </w:p>
    <w:p w14:paraId="07D3A166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5CE36932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1B478446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21AA347E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19AC8F0E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0BF8D84B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648E5E4E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44C4C4DB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4BC0DC53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40D14307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37054C72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61527047" w14:textId="77777777" w:rsidR="00267EAC" w:rsidRDefault="00267EAC">
      <w:pPr>
        <w:suppressAutoHyphens/>
        <w:spacing w:before="120"/>
        <w:rPr>
          <w:rFonts w:ascii="Calibri" w:hAnsi="Calibri" w:cs="Arial"/>
          <w:bCs/>
          <w:lang w:eastAsia="ar-SA"/>
        </w:rPr>
      </w:pPr>
    </w:p>
    <w:sectPr w:rsidR="00267EAC">
      <w:footerReference w:type="even" r:id="rId7"/>
      <w:footerReference w:type="default" r:id="rId8"/>
      <w:pgSz w:w="11907" w:h="16840"/>
      <w:pgMar w:top="567" w:right="1418" w:bottom="851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6399D" w14:textId="77777777" w:rsidR="00F9419C" w:rsidRDefault="00F9419C">
      <w:r>
        <w:separator/>
      </w:r>
    </w:p>
  </w:endnote>
  <w:endnote w:type="continuationSeparator" w:id="0">
    <w:p w14:paraId="2E15FAAE" w14:textId="77777777" w:rsidR="00F9419C" w:rsidRDefault="00F94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C417D" w14:textId="77777777" w:rsidR="00267EAC" w:rsidRDefault="00267EA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8D015" w14:textId="77777777" w:rsidR="00267EAC" w:rsidRDefault="00267EAC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51160" w14:textId="77777777" w:rsidR="00F9419C" w:rsidRDefault="00F9419C">
      <w:r>
        <w:separator/>
      </w:r>
    </w:p>
  </w:footnote>
  <w:footnote w:type="continuationSeparator" w:id="0">
    <w:p w14:paraId="1E93D419" w14:textId="77777777" w:rsidR="00F9419C" w:rsidRDefault="00F941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21140B"/>
    <w:multiLevelType w:val="singleLevel"/>
    <w:tmpl w:val="4321140B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2129616050">
    <w:abstractNumId w:val="9"/>
  </w:num>
  <w:num w:numId="2" w16cid:durableId="1357149470">
    <w:abstractNumId w:val="7"/>
  </w:num>
  <w:num w:numId="3" w16cid:durableId="1577207006">
    <w:abstractNumId w:val="6"/>
  </w:num>
  <w:num w:numId="4" w16cid:durableId="795757736">
    <w:abstractNumId w:val="5"/>
  </w:num>
  <w:num w:numId="5" w16cid:durableId="232012519">
    <w:abstractNumId w:val="4"/>
  </w:num>
  <w:num w:numId="6" w16cid:durableId="1903591311">
    <w:abstractNumId w:val="8"/>
  </w:num>
  <w:num w:numId="7" w16cid:durableId="1511405345">
    <w:abstractNumId w:val="3"/>
  </w:num>
  <w:num w:numId="8" w16cid:durableId="757020951">
    <w:abstractNumId w:val="2"/>
  </w:num>
  <w:num w:numId="9" w16cid:durableId="2037269069">
    <w:abstractNumId w:val="1"/>
  </w:num>
  <w:num w:numId="10" w16cid:durableId="955059408">
    <w:abstractNumId w:val="0"/>
  </w:num>
  <w:num w:numId="11" w16cid:durableId="1264849200">
    <w:abstractNumId w:val="11"/>
  </w:num>
  <w:num w:numId="12" w16cid:durableId="24592179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3E"/>
    <w:rsid w:val="00000D50"/>
    <w:rsid w:val="00003B04"/>
    <w:rsid w:val="00004847"/>
    <w:rsid w:val="000054CF"/>
    <w:rsid w:val="0000620C"/>
    <w:rsid w:val="000067D0"/>
    <w:rsid w:val="00006838"/>
    <w:rsid w:val="00007262"/>
    <w:rsid w:val="000109C0"/>
    <w:rsid w:val="00012A98"/>
    <w:rsid w:val="0001328A"/>
    <w:rsid w:val="00020391"/>
    <w:rsid w:val="00023FED"/>
    <w:rsid w:val="00024FED"/>
    <w:rsid w:val="00030462"/>
    <w:rsid w:val="00031C95"/>
    <w:rsid w:val="000361D9"/>
    <w:rsid w:val="0004344A"/>
    <w:rsid w:val="000446DC"/>
    <w:rsid w:val="0004750C"/>
    <w:rsid w:val="00051BD2"/>
    <w:rsid w:val="000551AB"/>
    <w:rsid w:val="00055B98"/>
    <w:rsid w:val="000569DB"/>
    <w:rsid w:val="000571BF"/>
    <w:rsid w:val="000618AA"/>
    <w:rsid w:val="00062171"/>
    <w:rsid w:val="0006217B"/>
    <w:rsid w:val="00063D2F"/>
    <w:rsid w:val="00067F24"/>
    <w:rsid w:val="00072953"/>
    <w:rsid w:val="00072FB7"/>
    <w:rsid w:val="00073D60"/>
    <w:rsid w:val="00077B1F"/>
    <w:rsid w:val="00077F0C"/>
    <w:rsid w:val="00081974"/>
    <w:rsid w:val="000840F1"/>
    <w:rsid w:val="00084EC3"/>
    <w:rsid w:val="00084F6A"/>
    <w:rsid w:val="0009157D"/>
    <w:rsid w:val="00094AB4"/>
    <w:rsid w:val="000A1F65"/>
    <w:rsid w:val="000A7BB9"/>
    <w:rsid w:val="000B16FA"/>
    <w:rsid w:val="000B21D0"/>
    <w:rsid w:val="000B24B3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61D4"/>
    <w:rsid w:val="000F1F7A"/>
    <w:rsid w:val="000F3545"/>
    <w:rsid w:val="000F4214"/>
    <w:rsid w:val="0010230B"/>
    <w:rsid w:val="001048A6"/>
    <w:rsid w:val="001057A2"/>
    <w:rsid w:val="001111E9"/>
    <w:rsid w:val="00111F2F"/>
    <w:rsid w:val="00112CE0"/>
    <w:rsid w:val="0011389D"/>
    <w:rsid w:val="00113C52"/>
    <w:rsid w:val="0011476E"/>
    <w:rsid w:val="00120EA8"/>
    <w:rsid w:val="00123451"/>
    <w:rsid w:val="0012350D"/>
    <w:rsid w:val="001257E2"/>
    <w:rsid w:val="0012617C"/>
    <w:rsid w:val="0012685E"/>
    <w:rsid w:val="00127BA7"/>
    <w:rsid w:val="001323E1"/>
    <w:rsid w:val="0013333D"/>
    <w:rsid w:val="001367DF"/>
    <w:rsid w:val="001373A7"/>
    <w:rsid w:val="00137611"/>
    <w:rsid w:val="0014066D"/>
    <w:rsid w:val="00144025"/>
    <w:rsid w:val="00145682"/>
    <w:rsid w:val="00146C2A"/>
    <w:rsid w:val="00146FB9"/>
    <w:rsid w:val="001506D2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5F57"/>
    <w:rsid w:val="001762C8"/>
    <w:rsid w:val="00182FA9"/>
    <w:rsid w:val="0018330A"/>
    <w:rsid w:val="00187755"/>
    <w:rsid w:val="00191B7D"/>
    <w:rsid w:val="00194CED"/>
    <w:rsid w:val="00195193"/>
    <w:rsid w:val="001A03D2"/>
    <w:rsid w:val="001A0C4B"/>
    <w:rsid w:val="001A2DEF"/>
    <w:rsid w:val="001A5A70"/>
    <w:rsid w:val="001A5F9B"/>
    <w:rsid w:val="001A6025"/>
    <w:rsid w:val="001A7958"/>
    <w:rsid w:val="001B0388"/>
    <w:rsid w:val="001B2565"/>
    <w:rsid w:val="001B4508"/>
    <w:rsid w:val="001B7027"/>
    <w:rsid w:val="001B77F6"/>
    <w:rsid w:val="001C0ECD"/>
    <w:rsid w:val="001C5ECD"/>
    <w:rsid w:val="001C7734"/>
    <w:rsid w:val="001D0099"/>
    <w:rsid w:val="001D1567"/>
    <w:rsid w:val="001D2EDF"/>
    <w:rsid w:val="001D776C"/>
    <w:rsid w:val="001E1192"/>
    <w:rsid w:val="001E2E78"/>
    <w:rsid w:val="001E43F1"/>
    <w:rsid w:val="001E6E4E"/>
    <w:rsid w:val="001F0B0C"/>
    <w:rsid w:val="001F2598"/>
    <w:rsid w:val="002018BE"/>
    <w:rsid w:val="00203A55"/>
    <w:rsid w:val="0020459C"/>
    <w:rsid w:val="00205239"/>
    <w:rsid w:val="00205453"/>
    <w:rsid w:val="00205F1D"/>
    <w:rsid w:val="00210144"/>
    <w:rsid w:val="002117D0"/>
    <w:rsid w:val="00211A99"/>
    <w:rsid w:val="00211E94"/>
    <w:rsid w:val="00212C09"/>
    <w:rsid w:val="00215FBD"/>
    <w:rsid w:val="00217824"/>
    <w:rsid w:val="002212A6"/>
    <w:rsid w:val="002218C4"/>
    <w:rsid w:val="002250B2"/>
    <w:rsid w:val="00225410"/>
    <w:rsid w:val="00227ED0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67EAC"/>
    <w:rsid w:val="00273504"/>
    <w:rsid w:val="002745AA"/>
    <w:rsid w:val="00275AF2"/>
    <w:rsid w:val="00275B2F"/>
    <w:rsid w:val="00277275"/>
    <w:rsid w:val="00277B99"/>
    <w:rsid w:val="0028129F"/>
    <w:rsid w:val="00286A54"/>
    <w:rsid w:val="00290129"/>
    <w:rsid w:val="002910D2"/>
    <w:rsid w:val="0029550F"/>
    <w:rsid w:val="002964B0"/>
    <w:rsid w:val="002A27F3"/>
    <w:rsid w:val="002A5C2F"/>
    <w:rsid w:val="002A6B21"/>
    <w:rsid w:val="002A74BD"/>
    <w:rsid w:val="002A74C1"/>
    <w:rsid w:val="002B4AC8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B79"/>
    <w:rsid w:val="002F6A6C"/>
    <w:rsid w:val="00304327"/>
    <w:rsid w:val="00310EC3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5117A"/>
    <w:rsid w:val="00357353"/>
    <w:rsid w:val="0036033C"/>
    <w:rsid w:val="00363663"/>
    <w:rsid w:val="00363A69"/>
    <w:rsid w:val="00364235"/>
    <w:rsid w:val="0036572F"/>
    <w:rsid w:val="0037131C"/>
    <w:rsid w:val="00372E4A"/>
    <w:rsid w:val="00373286"/>
    <w:rsid w:val="00375C2E"/>
    <w:rsid w:val="003766E1"/>
    <w:rsid w:val="0037776F"/>
    <w:rsid w:val="00377923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4A8C"/>
    <w:rsid w:val="003A4EFC"/>
    <w:rsid w:val="003A6004"/>
    <w:rsid w:val="003A7BF4"/>
    <w:rsid w:val="003B2FC1"/>
    <w:rsid w:val="003B68F8"/>
    <w:rsid w:val="003C01F1"/>
    <w:rsid w:val="003C59B6"/>
    <w:rsid w:val="003C62A4"/>
    <w:rsid w:val="003C62C1"/>
    <w:rsid w:val="003C71B4"/>
    <w:rsid w:val="003D014E"/>
    <w:rsid w:val="003D0C54"/>
    <w:rsid w:val="003D0DF1"/>
    <w:rsid w:val="003D0EA1"/>
    <w:rsid w:val="003D2A4F"/>
    <w:rsid w:val="003D510A"/>
    <w:rsid w:val="003E0C2E"/>
    <w:rsid w:val="003E1219"/>
    <w:rsid w:val="003E1713"/>
    <w:rsid w:val="003E2433"/>
    <w:rsid w:val="003E367A"/>
    <w:rsid w:val="003E373F"/>
    <w:rsid w:val="003E46F4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10E25"/>
    <w:rsid w:val="0041395C"/>
    <w:rsid w:val="00414F1D"/>
    <w:rsid w:val="00417331"/>
    <w:rsid w:val="00420225"/>
    <w:rsid w:val="00420D45"/>
    <w:rsid w:val="00422405"/>
    <w:rsid w:val="0042394E"/>
    <w:rsid w:val="00424810"/>
    <w:rsid w:val="004276EA"/>
    <w:rsid w:val="00434172"/>
    <w:rsid w:val="00434280"/>
    <w:rsid w:val="00440966"/>
    <w:rsid w:val="00452252"/>
    <w:rsid w:val="00455670"/>
    <w:rsid w:val="0045615E"/>
    <w:rsid w:val="00460FB7"/>
    <w:rsid w:val="004623CE"/>
    <w:rsid w:val="00463709"/>
    <w:rsid w:val="00465E23"/>
    <w:rsid w:val="00466269"/>
    <w:rsid w:val="00470DF1"/>
    <w:rsid w:val="00470E29"/>
    <w:rsid w:val="0047120F"/>
    <w:rsid w:val="00471772"/>
    <w:rsid w:val="00472DC9"/>
    <w:rsid w:val="00475FE9"/>
    <w:rsid w:val="004812A0"/>
    <w:rsid w:val="004819AA"/>
    <w:rsid w:val="004950B7"/>
    <w:rsid w:val="0049608C"/>
    <w:rsid w:val="00496B46"/>
    <w:rsid w:val="004976DA"/>
    <w:rsid w:val="004A0C4C"/>
    <w:rsid w:val="004A1EB2"/>
    <w:rsid w:val="004A2E1E"/>
    <w:rsid w:val="004A5C59"/>
    <w:rsid w:val="004A71A7"/>
    <w:rsid w:val="004B3B61"/>
    <w:rsid w:val="004B6C8C"/>
    <w:rsid w:val="004B7358"/>
    <w:rsid w:val="004C035A"/>
    <w:rsid w:val="004C689A"/>
    <w:rsid w:val="004C7D0F"/>
    <w:rsid w:val="004C7EE0"/>
    <w:rsid w:val="004D1019"/>
    <w:rsid w:val="004D1477"/>
    <w:rsid w:val="004D4623"/>
    <w:rsid w:val="004E0686"/>
    <w:rsid w:val="004E0F25"/>
    <w:rsid w:val="004E1798"/>
    <w:rsid w:val="004E1FCB"/>
    <w:rsid w:val="004E351C"/>
    <w:rsid w:val="004E54EA"/>
    <w:rsid w:val="004F1B34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6491"/>
    <w:rsid w:val="005475F3"/>
    <w:rsid w:val="005506B8"/>
    <w:rsid w:val="00551F3D"/>
    <w:rsid w:val="00552885"/>
    <w:rsid w:val="00554F67"/>
    <w:rsid w:val="005579AD"/>
    <w:rsid w:val="00560F43"/>
    <w:rsid w:val="00564A82"/>
    <w:rsid w:val="005701F0"/>
    <w:rsid w:val="00572F8D"/>
    <w:rsid w:val="00573EB7"/>
    <w:rsid w:val="005757A9"/>
    <w:rsid w:val="005759BC"/>
    <w:rsid w:val="005761E6"/>
    <w:rsid w:val="00576DA8"/>
    <w:rsid w:val="005813C9"/>
    <w:rsid w:val="00582ECC"/>
    <w:rsid w:val="00583D9A"/>
    <w:rsid w:val="005872D4"/>
    <w:rsid w:val="00591B5E"/>
    <w:rsid w:val="0059475A"/>
    <w:rsid w:val="00595D76"/>
    <w:rsid w:val="00596E31"/>
    <w:rsid w:val="005976D5"/>
    <w:rsid w:val="005A1494"/>
    <w:rsid w:val="005A18CC"/>
    <w:rsid w:val="005A288F"/>
    <w:rsid w:val="005B33B2"/>
    <w:rsid w:val="005B7E56"/>
    <w:rsid w:val="005C15F9"/>
    <w:rsid w:val="005C1CB1"/>
    <w:rsid w:val="005C4141"/>
    <w:rsid w:val="005C417E"/>
    <w:rsid w:val="005D2669"/>
    <w:rsid w:val="005D4523"/>
    <w:rsid w:val="005E1023"/>
    <w:rsid w:val="005E248A"/>
    <w:rsid w:val="005E33BA"/>
    <w:rsid w:val="005E352A"/>
    <w:rsid w:val="005E4934"/>
    <w:rsid w:val="005E5567"/>
    <w:rsid w:val="005E6106"/>
    <w:rsid w:val="005E6620"/>
    <w:rsid w:val="005F080E"/>
    <w:rsid w:val="005F5113"/>
    <w:rsid w:val="005F525E"/>
    <w:rsid w:val="005F5846"/>
    <w:rsid w:val="005F610A"/>
    <w:rsid w:val="005F615E"/>
    <w:rsid w:val="005F7447"/>
    <w:rsid w:val="005F7D1D"/>
    <w:rsid w:val="00600904"/>
    <w:rsid w:val="00604A14"/>
    <w:rsid w:val="00606CF4"/>
    <w:rsid w:val="006076B5"/>
    <w:rsid w:val="00611576"/>
    <w:rsid w:val="00615BAD"/>
    <w:rsid w:val="00621F29"/>
    <w:rsid w:val="00622306"/>
    <w:rsid w:val="00627F76"/>
    <w:rsid w:val="00631CB6"/>
    <w:rsid w:val="00636684"/>
    <w:rsid w:val="00637B53"/>
    <w:rsid w:val="006411B0"/>
    <w:rsid w:val="006411CD"/>
    <w:rsid w:val="00641997"/>
    <w:rsid w:val="00646E2F"/>
    <w:rsid w:val="00647F11"/>
    <w:rsid w:val="0065370F"/>
    <w:rsid w:val="006552A6"/>
    <w:rsid w:val="00660191"/>
    <w:rsid w:val="0066186C"/>
    <w:rsid w:val="00661EA3"/>
    <w:rsid w:val="006627C3"/>
    <w:rsid w:val="0066664D"/>
    <w:rsid w:val="0067364C"/>
    <w:rsid w:val="006771D7"/>
    <w:rsid w:val="0068049C"/>
    <w:rsid w:val="00683544"/>
    <w:rsid w:val="006858EF"/>
    <w:rsid w:val="00694240"/>
    <w:rsid w:val="00694A1C"/>
    <w:rsid w:val="006A6DF5"/>
    <w:rsid w:val="006A7D81"/>
    <w:rsid w:val="006B0283"/>
    <w:rsid w:val="006B11BF"/>
    <w:rsid w:val="006B1412"/>
    <w:rsid w:val="006B25D2"/>
    <w:rsid w:val="006B4457"/>
    <w:rsid w:val="006B4D37"/>
    <w:rsid w:val="006B772C"/>
    <w:rsid w:val="006B7E8E"/>
    <w:rsid w:val="006C0D81"/>
    <w:rsid w:val="006C59BC"/>
    <w:rsid w:val="006C7A13"/>
    <w:rsid w:val="006C7DC7"/>
    <w:rsid w:val="006C7DE5"/>
    <w:rsid w:val="006C7EDF"/>
    <w:rsid w:val="006D33B5"/>
    <w:rsid w:val="006D4286"/>
    <w:rsid w:val="006D539E"/>
    <w:rsid w:val="006D61E4"/>
    <w:rsid w:val="006E236F"/>
    <w:rsid w:val="006E6F3E"/>
    <w:rsid w:val="006F48A0"/>
    <w:rsid w:val="006F548E"/>
    <w:rsid w:val="006F7AB3"/>
    <w:rsid w:val="00703F2D"/>
    <w:rsid w:val="007069AD"/>
    <w:rsid w:val="00710C33"/>
    <w:rsid w:val="007112F5"/>
    <w:rsid w:val="00711CB6"/>
    <w:rsid w:val="007121F7"/>
    <w:rsid w:val="007133AC"/>
    <w:rsid w:val="00716A03"/>
    <w:rsid w:val="00716C61"/>
    <w:rsid w:val="007211F9"/>
    <w:rsid w:val="00722AA0"/>
    <w:rsid w:val="0072382D"/>
    <w:rsid w:val="00723F12"/>
    <w:rsid w:val="00724FFB"/>
    <w:rsid w:val="00725D1C"/>
    <w:rsid w:val="00726D6F"/>
    <w:rsid w:val="007274F3"/>
    <w:rsid w:val="007323C4"/>
    <w:rsid w:val="00732DD5"/>
    <w:rsid w:val="00737F1C"/>
    <w:rsid w:val="00741F22"/>
    <w:rsid w:val="007440D9"/>
    <w:rsid w:val="00747A6B"/>
    <w:rsid w:val="00751423"/>
    <w:rsid w:val="00754E9E"/>
    <w:rsid w:val="0076577A"/>
    <w:rsid w:val="0076675B"/>
    <w:rsid w:val="007679C6"/>
    <w:rsid w:val="00767CEC"/>
    <w:rsid w:val="007709CF"/>
    <w:rsid w:val="0077157F"/>
    <w:rsid w:val="00772B64"/>
    <w:rsid w:val="00781F03"/>
    <w:rsid w:val="007828A8"/>
    <w:rsid w:val="00782DF5"/>
    <w:rsid w:val="007859DA"/>
    <w:rsid w:val="00790123"/>
    <w:rsid w:val="0079022A"/>
    <w:rsid w:val="00797458"/>
    <w:rsid w:val="00797597"/>
    <w:rsid w:val="007A1F55"/>
    <w:rsid w:val="007A26FA"/>
    <w:rsid w:val="007A473D"/>
    <w:rsid w:val="007A6DF5"/>
    <w:rsid w:val="007B092D"/>
    <w:rsid w:val="007B0F6A"/>
    <w:rsid w:val="007B180F"/>
    <w:rsid w:val="007B75D2"/>
    <w:rsid w:val="007C2CAE"/>
    <w:rsid w:val="007C39B6"/>
    <w:rsid w:val="007C3B75"/>
    <w:rsid w:val="007C3DB8"/>
    <w:rsid w:val="007D43B3"/>
    <w:rsid w:val="007D64F4"/>
    <w:rsid w:val="007D664A"/>
    <w:rsid w:val="007E07E6"/>
    <w:rsid w:val="007E1D85"/>
    <w:rsid w:val="007E1ED4"/>
    <w:rsid w:val="007E4D83"/>
    <w:rsid w:val="007F0E8B"/>
    <w:rsid w:val="007F1218"/>
    <w:rsid w:val="007F13C3"/>
    <w:rsid w:val="007F14C2"/>
    <w:rsid w:val="007F1591"/>
    <w:rsid w:val="007F1EBA"/>
    <w:rsid w:val="007F424A"/>
    <w:rsid w:val="007F46EC"/>
    <w:rsid w:val="007F5B8F"/>
    <w:rsid w:val="007F6B65"/>
    <w:rsid w:val="007F6FC1"/>
    <w:rsid w:val="0080109A"/>
    <w:rsid w:val="00803344"/>
    <w:rsid w:val="00803C2E"/>
    <w:rsid w:val="008063F0"/>
    <w:rsid w:val="00813DDA"/>
    <w:rsid w:val="00820D14"/>
    <w:rsid w:val="00823343"/>
    <w:rsid w:val="0083178A"/>
    <w:rsid w:val="00834C5D"/>
    <w:rsid w:val="008376C9"/>
    <w:rsid w:val="00841EFF"/>
    <w:rsid w:val="00851F3A"/>
    <w:rsid w:val="00852045"/>
    <w:rsid w:val="00853AB5"/>
    <w:rsid w:val="008577FA"/>
    <w:rsid w:val="00866AF0"/>
    <w:rsid w:val="00867483"/>
    <w:rsid w:val="0086753D"/>
    <w:rsid w:val="00871434"/>
    <w:rsid w:val="00871589"/>
    <w:rsid w:val="00871803"/>
    <w:rsid w:val="0087181A"/>
    <w:rsid w:val="008722EB"/>
    <w:rsid w:val="00874530"/>
    <w:rsid w:val="008759F6"/>
    <w:rsid w:val="008761A0"/>
    <w:rsid w:val="00880C89"/>
    <w:rsid w:val="00881C4E"/>
    <w:rsid w:val="00882EA9"/>
    <w:rsid w:val="00893838"/>
    <w:rsid w:val="00897552"/>
    <w:rsid w:val="00897756"/>
    <w:rsid w:val="008A0508"/>
    <w:rsid w:val="008A0FC6"/>
    <w:rsid w:val="008A3E19"/>
    <w:rsid w:val="008B1A81"/>
    <w:rsid w:val="008B41AA"/>
    <w:rsid w:val="008C1BEB"/>
    <w:rsid w:val="008C1E3B"/>
    <w:rsid w:val="008C25D0"/>
    <w:rsid w:val="008C3BB9"/>
    <w:rsid w:val="008C3E05"/>
    <w:rsid w:val="008D09A7"/>
    <w:rsid w:val="008D24D8"/>
    <w:rsid w:val="008D5029"/>
    <w:rsid w:val="008D65BF"/>
    <w:rsid w:val="008D78AB"/>
    <w:rsid w:val="008E0DC8"/>
    <w:rsid w:val="008E1200"/>
    <w:rsid w:val="008E1AAC"/>
    <w:rsid w:val="008E353A"/>
    <w:rsid w:val="008E51BE"/>
    <w:rsid w:val="008E62A2"/>
    <w:rsid w:val="008E7758"/>
    <w:rsid w:val="008F03FF"/>
    <w:rsid w:val="00904FC4"/>
    <w:rsid w:val="009069DC"/>
    <w:rsid w:val="009102EB"/>
    <w:rsid w:val="009148D1"/>
    <w:rsid w:val="009152A0"/>
    <w:rsid w:val="009152B1"/>
    <w:rsid w:val="009166F9"/>
    <w:rsid w:val="009173F7"/>
    <w:rsid w:val="009177C5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7080"/>
    <w:rsid w:val="00951518"/>
    <w:rsid w:val="00952C1C"/>
    <w:rsid w:val="009559F1"/>
    <w:rsid w:val="00965789"/>
    <w:rsid w:val="00965E31"/>
    <w:rsid w:val="00967E7D"/>
    <w:rsid w:val="009772C9"/>
    <w:rsid w:val="00977CEC"/>
    <w:rsid w:val="00982772"/>
    <w:rsid w:val="00984D5D"/>
    <w:rsid w:val="00990AF2"/>
    <w:rsid w:val="009964D1"/>
    <w:rsid w:val="00996700"/>
    <w:rsid w:val="009A0C54"/>
    <w:rsid w:val="009A6015"/>
    <w:rsid w:val="009A7623"/>
    <w:rsid w:val="009A7CDE"/>
    <w:rsid w:val="009B027B"/>
    <w:rsid w:val="009B43C1"/>
    <w:rsid w:val="009B70CF"/>
    <w:rsid w:val="009C228C"/>
    <w:rsid w:val="009C2489"/>
    <w:rsid w:val="009C40B3"/>
    <w:rsid w:val="009C40FE"/>
    <w:rsid w:val="009C41A3"/>
    <w:rsid w:val="009C4EFC"/>
    <w:rsid w:val="009C5621"/>
    <w:rsid w:val="009D0929"/>
    <w:rsid w:val="009D390A"/>
    <w:rsid w:val="009D6AD5"/>
    <w:rsid w:val="009D6B62"/>
    <w:rsid w:val="009D7029"/>
    <w:rsid w:val="009E19D9"/>
    <w:rsid w:val="009E2697"/>
    <w:rsid w:val="009E49E9"/>
    <w:rsid w:val="009E64D0"/>
    <w:rsid w:val="009E7981"/>
    <w:rsid w:val="009F0C31"/>
    <w:rsid w:val="009F2CD2"/>
    <w:rsid w:val="009F50EC"/>
    <w:rsid w:val="00A0108E"/>
    <w:rsid w:val="00A02112"/>
    <w:rsid w:val="00A024E3"/>
    <w:rsid w:val="00A0255A"/>
    <w:rsid w:val="00A0322C"/>
    <w:rsid w:val="00A03D8E"/>
    <w:rsid w:val="00A072B9"/>
    <w:rsid w:val="00A1298E"/>
    <w:rsid w:val="00A13587"/>
    <w:rsid w:val="00A24B26"/>
    <w:rsid w:val="00A2693E"/>
    <w:rsid w:val="00A276AA"/>
    <w:rsid w:val="00A31904"/>
    <w:rsid w:val="00A346BE"/>
    <w:rsid w:val="00A35D9E"/>
    <w:rsid w:val="00A370C3"/>
    <w:rsid w:val="00A37684"/>
    <w:rsid w:val="00A41E2C"/>
    <w:rsid w:val="00A448DE"/>
    <w:rsid w:val="00A45E6B"/>
    <w:rsid w:val="00A46B5B"/>
    <w:rsid w:val="00A500E6"/>
    <w:rsid w:val="00A52BD9"/>
    <w:rsid w:val="00A549C4"/>
    <w:rsid w:val="00A57AA0"/>
    <w:rsid w:val="00A634A0"/>
    <w:rsid w:val="00A64914"/>
    <w:rsid w:val="00A66058"/>
    <w:rsid w:val="00A6698E"/>
    <w:rsid w:val="00A674B4"/>
    <w:rsid w:val="00A67AC7"/>
    <w:rsid w:val="00A70108"/>
    <w:rsid w:val="00A709C2"/>
    <w:rsid w:val="00A72CFC"/>
    <w:rsid w:val="00A7391B"/>
    <w:rsid w:val="00A7403A"/>
    <w:rsid w:val="00A740B0"/>
    <w:rsid w:val="00A76964"/>
    <w:rsid w:val="00A848A4"/>
    <w:rsid w:val="00A85F28"/>
    <w:rsid w:val="00A8701B"/>
    <w:rsid w:val="00A870FA"/>
    <w:rsid w:val="00A87416"/>
    <w:rsid w:val="00A9524A"/>
    <w:rsid w:val="00A96810"/>
    <w:rsid w:val="00AA12B6"/>
    <w:rsid w:val="00AA4933"/>
    <w:rsid w:val="00AA5BC6"/>
    <w:rsid w:val="00AA6DEE"/>
    <w:rsid w:val="00AA771F"/>
    <w:rsid w:val="00AB06A2"/>
    <w:rsid w:val="00AB7A72"/>
    <w:rsid w:val="00AC1A86"/>
    <w:rsid w:val="00AC1AEE"/>
    <w:rsid w:val="00AC2548"/>
    <w:rsid w:val="00AC2C28"/>
    <w:rsid w:val="00AC3758"/>
    <w:rsid w:val="00AC557F"/>
    <w:rsid w:val="00AD4C34"/>
    <w:rsid w:val="00AD653E"/>
    <w:rsid w:val="00AE68C3"/>
    <w:rsid w:val="00AE6E09"/>
    <w:rsid w:val="00AE7100"/>
    <w:rsid w:val="00AF119B"/>
    <w:rsid w:val="00AF1D71"/>
    <w:rsid w:val="00AF2A1A"/>
    <w:rsid w:val="00AF5794"/>
    <w:rsid w:val="00B03364"/>
    <w:rsid w:val="00B05E6C"/>
    <w:rsid w:val="00B06627"/>
    <w:rsid w:val="00B066FB"/>
    <w:rsid w:val="00B06DDF"/>
    <w:rsid w:val="00B07671"/>
    <w:rsid w:val="00B10A67"/>
    <w:rsid w:val="00B15730"/>
    <w:rsid w:val="00B170C1"/>
    <w:rsid w:val="00B17864"/>
    <w:rsid w:val="00B24A1F"/>
    <w:rsid w:val="00B30800"/>
    <w:rsid w:val="00B31AA7"/>
    <w:rsid w:val="00B410C9"/>
    <w:rsid w:val="00B4168D"/>
    <w:rsid w:val="00B42BDB"/>
    <w:rsid w:val="00B440F6"/>
    <w:rsid w:val="00B4483B"/>
    <w:rsid w:val="00B468D7"/>
    <w:rsid w:val="00B46E8F"/>
    <w:rsid w:val="00B50BBB"/>
    <w:rsid w:val="00B52E9D"/>
    <w:rsid w:val="00B53981"/>
    <w:rsid w:val="00B54D14"/>
    <w:rsid w:val="00B5638E"/>
    <w:rsid w:val="00B60D28"/>
    <w:rsid w:val="00B671B5"/>
    <w:rsid w:val="00B71DB7"/>
    <w:rsid w:val="00B736B6"/>
    <w:rsid w:val="00B8365F"/>
    <w:rsid w:val="00B86D8B"/>
    <w:rsid w:val="00B87D7C"/>
    <w:rsid w:val="00B87E23"/>
    <w:rsid w:val="00B94ECA"/>
    <w:rsid w:val="00B962A1"/>
    <w:rsid w:val="00B975D0"/>
    <w:rsid w:val="00BA1028"/>
    <w:rsid w:val="00BA1C7B"/>
    <w:rsid w:val="00BA29DB"/>
    <w:rsid w:val="00BA6300"/>
    <w:rsid w:val="00BB0162"/>
    <w:rsid w:val="00BB03C0"/>
    <w:rsid w:val="00BB2F19"/>
    <w:rsid w:val="00BB4DB3"/>
    <w:rsid w:val="00BB5779"/>
    <w:rsid w:val="00BB78D4"/>
    <w:rsid w:val="00BB7F60"/>
    <w:rsid w:val="00BC2467"/>
    <w:rsid w:val="00BC2C9D"/>
    <w:rsid w:val="00BC5151"/>
    <w:rsid w:val="00BC522F"/>
    <w:rsid w:val="00BC5CDA"/>
    <w:rsid w:val="00BC7802"/>
    <w:rsid w:val="00BD054E"/>
    <w:rsid w:val="00BD36FC"/>
    <w:rsid w:val="00BD403D"/>
    <w:rsid w:val="00BD600C"/>
    <w:rsid w:val="00BD67F5"/>
    <w:rsid w:val="00BD6DA6"/>
    <w:rsid w:val="00BE1161"/>
    <w:rsid w:val="00BE4CB7"/>
    <w:rsid w:val="00BE582C"/>
    <w:rsid w:val="00BE5BC7"/>
    <w:rsid w:val="00BE7348"/>
    <w:rsid w:val="00BF6C4B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69A8"/>
    <w:rsid w:val="00C17CD5"/>
    <w:rsid w:val="00C17CEA"/>
    <w:rsid w:val="00C20F95"/>
    <w:rsid w:val="00C21692"/>
    <w:rsid w:val="00C234B6"/>
    <w:rsid w:val="00C25185"/>
    <w:rsid w:val="00C3633A"/>
    <w:rsid w:val="00C36634"/>
    <w:rsid w:val="00C378D8"/>
    <w:rsid w:val="00C40150"/>
    <w:rsid w:val="00C4602F"/>
    <w:rsid w:val="00C46442"/>
    <w:rsid w:val="00C508FB"/>
    <w:rsid w:val="00C53229"/>
    <w:rsid w:val="00C53CA8"/>
    <w:rsid w:val="00C53CB4"/>
    <w:rsid w:val="00C54E88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2A6D"/>
    <w:rsid w:val="00C84D6F"/>
    <w:rsid w:val="00C866C4"/>
    <w:rsid w:val="00C9085C"/>
    <w:rsid w:val="00C923CE"/>
    <w:rsid w:val="00C92D4E"/>
    <w:rsid w:val="00C92F8E"/>
    <w:rsid w:val="00C935DD"/>
    <w:rsid w:val="00C945E6"/>
    <w:rsid w:val="00CA0463"/>
    <w:rsid w:val="00CA14A7"/>
    <w:rsid w:val="00CA1C2E"/>
    <w:rsid w:val="00CA2F91"/>
    <w:rsid w:val="00CA3182"/>
    <w:rsid w:val="00CA572E"/>
    <w:rsid w:val="00CA6417"/>
    <w:rsid w:val="00CA6524"/>
    <w:rsid w:val="00CA6784"/>
    <w:rsid w:val="00CA7DA1"/>
    <w:rsid w:val="00CB0C87"/>
    <w:rsid w:val="00CB40BE"/>
    <w:rsid w:val="00CB623F"/>
    <w:rsid w:val="00CB73B5"/>
    <w:rsid w:val="00CB7E8A"/>
    <w:rsid w:val="00CC3DDC"/>
    <w:rsid w:val="00CC4369"/>
    <w:rsid w:val="00CC44CA"/>
    <w:rsid w:val="00CD07A9"/>
    <w:rsid w:val="00CD1A4F"/>
    <w:rsid w:val="00CD479A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63B2"/>
    <w:rsid w:val="00CF7F37"/>
    <w:rsid w:val="00D0150D"/>
    <w:rsid w:val="00D0153C"/>
    <w:rsid w:val="00D02A61"/>
    <w:rsid w:val="00D03B5D"/>
    <w:rsid w:val="00D0610E"/>
    <w:rsid w:val="00D062E4"/>
    <w:rsid w:val="00D075C0"/>
    <w:rsid w:val="00D107F5"/>
    <w:rsid w:val="00D16D3A"/>
    <w:rsid w:val="00D2205B"/>
    <w:rsid w:val="00D22EB8"/>
    <w:rsid w:val="00D241BE"/>
    <w:rsid w:val="00D26F9C"/>
    <w:rsid w:val="00D273D3"/>
    <w:rsid w:val="00D27B2C"/>
    <w:rsid w:val="00D30289"/>
    <w:rsid w:val="00D31464"/>
    <w:rsid w:val="00D32C23"/>
    <w:rsid w:val="00D32E51"/>
    <w:rsid w:val="00D34E49"/>
    <w:rsid w:val="00D34FE8"/>
    <w:rsid w:val="00D353BB"/>
    <w:rsid w:val="00D35CBD"/>
    <w:rsid w:val="00D35F2B"/>
    <w:rsid w:val="00D36961"/>
    <w:rsid w:val="00D37BA2"/>
    <w:rsid w:val="00D432EB"/>
    <w:rsid w:val="00D43467"/>
    <w:rsid w:val="00D4422D"/>
    <w:rsid w:val="00D47ABE"/>
    <w:rsid w:val="00D47BA3"/>
    <w:rsid w:val="00D63701"/>
    <w:rsid w:val="00D66A14"/>
    <w:rsid w:val="00D66E51"/>
    <w:rsid w:val="00D67D2B"/>
    <w:rsid w:val="00D701E7"/>
    <w:rsid w:val="00D71A35"/>
    <w:rsid w:val="00D71EF5"/>
    <w:rsid w:val="00D72366"/>
    <w:rsid w:val="00D760A1"/>
    <w:rsid w:val="00D8302A"/>
    <w:rsid w:val="00D8365F"/>
    <w:rsid w:val="00D8464A"/>
    <w:rsid w:val="00D85E85"/>
    <w:rsid w:val="00D90AA4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5DC"/>
    <w:rsid w:val="00DD7C75"/>
    <w:rsid w:val="00DE0C47"/>
    <w:rsid w:val="00DE2AB8"/>
    <w:rsid w:val="00DE63DA"/>
    <w:rsid w:val="00DE71FA"/>
    <w:rsid w:val="00DE7AAB"/>
    <w:rsid w:val="00DF1F10"/>
    <w:rsid w:val="00DF43A6"/>
    <w:rsid w:val="00DF578D"/>
    <w:rsid w:val="00E06C3C"/>
    <w:rsid w:val="00E07E5F"/>
    <w:rsid w:val="00E11552"/>
    <w:rsid w:val="00E1211D"/>
    <w:rsid w:val="00E12299"/>
    <w:rsid w:val="00E12CF0"/>
    <w:rsid w:val="00E17986"/>
    <w:rsid w:val="00E21926"/>
    <w:rsid w:val="00E22500"/>
    <w:rsid w:val="00E229BA"/>
    <w:rsid w:val="00E24A96"/>
    <w:rsid w:val="00E3596D"/>
    <w:rsid w:val="00E361D7"/>
    <w:rsid w:val="00E37F2E"/>
    <w:rsid w:val="00E41D49"/>
    <w:rsid w:val="00E43880"/>
    <w:rsid w:val="00E45A69"/>
    <w:rsid w:val="00E47637"/>
    <w:rsid w:val="00E509D8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64D1"/>
    <w:rsid w:val="00E7011B"/>
    <w:rsid w:val="00E73EF6"/>
    <w:rsid w:val="00E77037"/>
    <w:rsid w:val="00E81D01"/>
    <w:rsid w:val="00E85328"/>
    <w:rsid w:val="00E85581"/>
    <w:rsid w:val="00E862FC"/>
    <w:rsid w:val="00E86776"/>
    <w:rsid w:val="00E875A7"/>
    <w:rsid w:val="00E87AF6"/>
    <w:rsid w:val="00E9399D"/>
    <w:rsid w:val="00E94C44"/>
    <w:rsid w:val="00EA0085"/>
    <w:rsid w:val="00EA1C2F"/>
    <w:rsid w:val="00EA2692"/>
    <w:rsid w:val="00EA5A06"/>
    <w:rsid w:val="00EB096E"/>
    <w:rsid w:val="00EB30EF"/>
    <w:rsid w:val="00EB57FF"/>
    <w:rsid w:val="00EB6284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C9C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34AE"/>
    <w:rsid w:val="00F071F3"/>
    <w:rsid w:val="00F1613F"/>
    <w:rsid w:val="00F16AC3"/>
    <w:rsid w:val="00F204C8"/>
    <w:rsid w:val="00F243F3"/>
    <w:rsid w:val="00F27C33"/>
    <w:rsid w:val="00F30297"/>
    <w:rsid w:val="00F30DD7"/>
    <w:rsid w:val="00F31547"/>
    <w:rsid w:val="00F31630"/>
    <w:rsid w:val="00F32014"/>
    <w:rsid w:val="00F33E2F"/>
    <w:rsid w:val="00F34F29"/>
    <w:rsid w:val="00F35495"/>
    <w:rsid w:val="00F37529"/>
    <w:rsid w:val="00F37A09"/>
    <w:rsid w:val="00F408E4"/>
    <w:rsid w:val="00F4411F"/>
    <w:rsid w:val="00F443E7"/>
    <w:rsid w:val="00F52DF4"/>
    <w:rsid w:val="00F5478E"/>
    <w:rsid w:val="00F56B29"/>
    <w:rsid w:val="00F63D9E"/>
    <w:rsid w:val="00F66C1C"/>
    <w:rsid w:val="00F67DBF"/>
    <w:rsid w:val="00F71318"/>
    <w:rsid w:val="00F72694"/>
    <w:rsid w:val="00F7624B"/>
    <w:rsid w:val="00F81732"/>
    <w:rsid w:val="00F8371A"/>
    <w:rsid w:val="00F90292"/>
    <w:rsid w:val="00F92920"/>
    <w:rsid w:val="00F93E9A"/>
    <w:rsid w:val="00F94173"/>
    <w:rsid w:val="00F9419C"/>
    <w:rsid w:val="00F942D5"/>
    <w:rsid w:val="00F95682"/>
    <w:rsid w:val="00F97BCD"/>
    <w:rsid w:val="00FA005D"/>
    <w:rsid w:val="00FA0D2A"/>
    <w:rsid w:val="00FA0E6F"/>
    <w:rsid w:val="00FA14CE"/>
    <w:rsid w:val="00FA195D"/>
    <w:rsid w:val="00FA5338"/>
    <w:rsid w:val="00FA7EEA"/>
    <w:rsid w:val="00FB2A64"/>
    <w:rsid w:val="00FB3A4A"/>
    <w:rsid w:val="00FB6F12"/>
    <w:rsid w:val="00FB7CA2"/>
    <w:rsid w:val="00FC423A"/>
    <w:rsid w:val="00FD06D1"/>
    <w:rsid w:val="00FD1A9B"/>
    <w:rsid w:val="00FD1EB5"/>
    <w:rsid w:val="00FD5721"/>
    <w:rsid w:val="00FD5AA8"/>
    <w:rsid w:val="00FD6B52"/>
    <w:rsid w:val="00FE032C"/>
    <w:rsid w:val="00FE0DFE"/>
    <w:rsid w:val="00FE164B"/>
    <w:rsid w:val="00FE18FE"/>
    <w:rsid w:val="00FE4EF2"/>
    <w:rsid w:val="00FE6902"/>
    <w:rsid w:val="00FF1436"/>
    <w:rsid w:val="00FF270B"/>
    <w:rsid w:val="00FF49F4"/>
    <w:rsid w:val="00FF7649"/>
    <w:rsid w:val="72AD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5045B2"/>
  <w15:chartTrackingRefBased/>
  <w15:docId w15:val="{4EB7FFB6-8949-4231-A5E9-279E9D8D5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Akapitzlist2">
    <w:name w:val="Akapit z listą2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subject/>
  <dc:creator>rromanski</dc:creator>
  <cp:keywords/>
  <dc:description/>
  <cp:lastModifiedBy>Janicka Justyna</cp:lastModifiedBy>
  <cp:revision>10</cp:revision>
  <cp:lastPrinted>2025-12-04T13:32:00Z</cp:lastPrinted>
  <dcterms:created xsi:type="dcterms:W3CDTF">2025-02-07T10:27:00Z</dcterms:created>
  <dcterms:modified xsi:type="dcterms:W3CDTF">2025-12-04T13:32:00Z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